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EBBAED" w14:textId="28A55771" w:rsidR="007147A5" w:rsidRDefault="00A9358B">
      <w:r>
        <w:rPr>
          <w:noProof/>
        </w:rPr>
        <w:drawing>
          <wp:anchor distT="0" distB="0" distL="114300" distR="114300" simplePos="0" relativeHeight="251661824" behindDoc="1" locked="0" layoutInCell="1" allowOverlap="1" wp14:anchorId="3EDF3E85" wp14:editId="10E01CDC">
            <wp:simplePos x="0" y="0"/>
            <wp:positionH relativeFrom="column">
              <wp:posOffset>-713605</wp:posOffset>
            </wp:positionH>
            <wp:positionV relativeFrom="paragraph">
              <wp:posOffset>-720090</wp:posOffset>
            </wp:positionV>
            <wp:extent cx="7579628" cy="10721507"/>
            <wp:effectExtent l="0" t="0" r="2540" b="3810"/>
            <wp:wrapNone/>
            <wp:docPr id="829240852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9240852" name="Grafik 4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79628" cy="107215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3324A">
        <w:br/>
      </w:r>
      <w:r w:rsidR="00B3324A">
        <w:br/>
      </w:r>
      <w:r w:rsidR="00B3324A">
        <w:br/>
      </w:r>
      <w:r w:rsidR="00B3324A">
        <w:br/>
      </w:r>
      <w:r w:rsidR="00B3324A">
        <w:br/>
      </w:r>
      <w:r w:rsidR="00B3324A">
        <w:br/>
      </w:r>
      <w:r w:rsidR="00B3324A">
        <w:br/>
      </w:r>
      <w:r w:rsidR="00B3324A">
        <w:br/>
      </w:r>
    </w:p>
    <w:p w14:paraId="1A5FC53F" w14:textId="77777777" w:rsidR="007147A5" w:rsidRDefault="007147A5"/>
    <w:p w14:paraId="57606599" w14:textId="77777777" w:rsidR="00A57022" w:rsidRPr="00A9358B" w:rsidRDefault="00B3324A" w:rsidP="00527D57">
      <w:pPr>
        <w:pStyle w:val="bertitel"/>
        <w:rPr>
          <w:color w:val="FFFFFF" w:themeColor="background1"/>
          <w:lang w:val="de-CH"/>
        </w:rPr>
      </w:pPr>
      <w:r w:rsidRPr="00A9358B">
        <w:rPr>
          <w:color w:val="FFFFFF" w:themeColor="background1"/>
          <w:lang w:val="de-CH"/>
        </w:rPr>
        <w:t>Speisekarte</w:t>
      </w:r>
    </w:p>
    <w:p w14:paraId="282695A5" w14:textId="77777777" w:rsidR="00A57022" w:rsidRPr="00A9358B" w:rsidRDefault="00B3324A" w:rsidP="00527D57">
      <w:pPr>
        <w:pStyle w:val="Untertitel1"/>
        <w:rPr>
          <w:color w:val="FFFFFF" w:themeColor="background1"/>
          <w:lang w:val="de-CH"/>
        </w:rPr>
      </w:pPr>
      <w:r w:rsidRPr="00A9358B">
        <w:rPr>
          <w:color w:val="FFFFFF" w:themeColor="background1"/>
          <w:lang w:val="de-CH"/>
        </w:rPr>
        <w:t>Trattoria / Restaurantname</w:t>
      </w:r>
    </w:p>
    <w:p w14:paraId="28F24FFA" w14:textId="072A0B35" w:rsidR="00A9358B" w:rsidRDefault="00A9358B" w:rsidP="00527D57">
      <w:pPr>
        <w:jc w:val="center"/>
        <w:rPr>
          <w:lang w:val="de-CH"/>
        </w:rPr>
      </w:pPr>
    </w:p>
    <w:p w14:paraId="628F1E2E" w14:textId="77777777" w:rsidR="00527D57" w:rsidRDefault="00527D57" w:rsidP="00527D57">
      <w:pPr>
        <w:jc w:val="center"/>
        <w:rPr>
          <w:lang w:val="de-CH"/>
        </w:rPr>
      </w:pPr>
    </w:p>
    <w:p w14:paraId="4F062FE0" w14:textId="77777777" w:rsidR="00527D57" w:rsidRDefault="00527D57" w:rsidP="00527D57">
      <w:pPr>
        <w:jc w:val="center"/>
        <w:rPr>
          <w:lang w:val="de-CH"/>
        </w:rPr>
      </w:pPr>
    </w:p>
    <w:p w14:paraId="0B9E5E73" w14:textId="77777777" w:rsidR="00527D57" w:rsidRDefault="00527D57" w:rsidP="00527D57">
      <w:pPr>
        <w:jc w:val="center"/>
        <w:rPr>
          <w:lang w:val="de-CH"/>
        </w:rPr>
      </w:pPr>
    </w:p>
    <w:p w14:paraId="14DD5CE4" w14:textId="77777777" w:rsidR="00527D57" w:rsidRDefault="00527D57" w:rsidP="00527D57">
      <w:pPr>
        <w:jc w:val="center"/>
        <w:rPr>
          <w:lang w:val="de-CH"/>
        </w:rPr>
      </w:pPr>
    </w:p>
    <w:p w14:paraId="62146C48" w14:textId="77777777" w:rsidR="00527D57" w:rsidRDefault="00527D57" w:rsidP="00527D57">
      <w:pPr>
        <w:jc w:val="center"/>
        <w:rPr>
          <w:lang w:val="de-CH"/>
        </w:rPr>
      </w:pPr>
    </w:p>
    <w:p w14:paraId="6AE6D55B" w14:textId="77777777" w:rsidR="00A9358B" w:rsidRDefault="00A9358B" w:rsidP="00527D57">
      <w:pPr>
        <w:jc w:val="center"/>
        <w:rPr>
          <w:lang w:val="de-CH"/>
        </w:rPr>
      </w:pPr>
    </w:p>
    <w:p w14:paraId="2B076C06" w14:textId="77777777" w:rsidR="00A9358B" w:rsidRDefault="00A9358B" w:rsidP="00527D57">
      <w:pPr>
        <w:jc w:val="center"/>
        <w:rPr>
          <w:lang w:val="de-CH"/>
        </w:rPr>
      </w:pPr>
    </w:p>
    <w:p w14:paraId="4D816700" w14:textId="77777777" w:rsidR="00A9358B" w:rsidRDefault="00A9358B" w:rsidP="00527D57">
      <w:pPr>
        <w:jc w:val="center"/>
        <w:rPr>
          <w:lang w:val="de-CH"/>
        </w:rPr>
      </w:pPr>
    </w:p>
    <w:p w14:paraId="16677E9D" w14:textId="77777777" w:rsidR="00A9358B" w:rsidRDefault="00A9358B" w:rsidP="00527D57">
      <w:pPr>
        <w:jc w:val="center"/>
        <w:rPr>
          <w:lang w:val="de-CH"/>
        </w:rPr>
      </w:pPr>
    </w:p>
    <w:p w14:paraId="59C2EC89" w14:textId="77777777" w:rsidR="00A9358B" w:rsidRDefault="00A9358B" w:rsidP="00527D57">
      <w:pPr>
        <w:jc w:val="center"/>
        <w:rPr>
          <w:lang w:val="de-CH"/>
        </w:rPr>
      </w:pPr>
    </w:p>
    <w:p w14:paraId="6341E0B3" w14:textId="77777777" w:rsidR="00A9358B" w:rsidRDefault="00A9358B" w:rsidP="00527D57">
      <w:pPr>
        <w:jc w:val="center"/>
        <w:rPr>
          <w:lang w:val="de-CH"/>
        </w:rPr>
      </w:pPr>
    </w:p>
    <w:p w14:paraId="1229396C" w14:textId="77777777" w:rsidR="00A9358B" w:rsidRDefault="00A9358B" w:rsidP="00527D57">
      <w:pPr>
        <w:jc w:val="center"/>
        <w:rPr>
          <w:lang w:val="de-CH"/>
        </w:rPr>
      </w:pPr>
    </w:p>
    <w:p w14:paraId="6B47A678" w14:textId="6A18562D" w:rsidR="00A57022" w:rsidRPr="00D4757F" w:rsidRDefault="00A57022" w:rsidP="00527D57">
      <w:pPr>
        <w:jc w:val="center"/>
        <w:rPr>
          <w:lang w:val="de-CH"/>
        </w:rPr>
      </w:pPr>
    </w:p>
    <w:p w14:paraId="36CA2708" w14:textId="77777777" w:rsidR="00A57022" w:rsidRPr="00A9358B" w:rsidRDefault="00B3324A" w:rsidP="00527D57">
      <w:pPr>
        <w:pStyle w:val="Speise"/>
        <w:jc w:val="center"/>
        <w:rPr>
          <w:color w:val="FFFFFF" w:themeColor="background1"/>
          <w:lang w:val="de-CH"/>
        </w:rPr>
      </w:pPr>
      <w:r w:rsidRPr="00A9358B">
        <w:rPr>
          <w:color w:val="FFFFFF" w:themeColor="background1"/>
          <w:lang w:val="de-CH"/>
        </w:rPr>
        <w:t>Öffnungszeiten:</w:t>
      </w:r>
      <w:r w:rsidRPr="00A9358B">
        <w:rPr>
          <w:color w:val="FFFFFF" w:themeColor="background1"/>
          <w:lang w:val="de-CH"/>
        </w:rPr>
        <w:br/>
        <w:t>Mo–Sa 10:00–23:30</w:t>
      </w:r>
      <w:r w:rsidRPr="00A9358B">
        <w:rPr>
          <w:color w:val="FFFFFF" w:themeColor="background1"/>
          <w:lang w:val="de-CH"/>
        </w:rPr>
        <w:br/>
        <w:t>So 10:00–22:00</w:t>
      </w:r>
    </w:p>
    <w:p w14:paraId="044824DE" w14:textId="77777777" w:rsidR="00A57022" w:rsidRPr="00D4757F" w:rsidRDefault="00B3324A" w:rsidP="00527D57">
      <w:pPr>
        <w:jc w:val="center"/>
        <w:rPr>
          <w:lang w:val="de-CH"/>
        </w:rPr>
      </w:pPr>
      <w:r w:rsidRPr="00D4757F">
        <w:rPr>
          <w:lang w:val="de-CH"/>
        </w:rPr>
        <w:br w:type="page"/>
      </w:r>
    </w:p>
    <w:p w14:paraId="10A08731" w14:textId="565DCF3D" w:rsidR="00F94D2E" w:rsidRDefault="00F94D2E">
      <w:pPr>
        <w:pStyle w:val="bertitel"/>
        <w:rPr>
          <w:lang w:val="de-CH"/>
        </w:rPr>
      </w:pPr>
      <w:r>
        <w:rPr>
          <w:noProof/>
          <w:lang w:val="de-CH"/>
        </w:rPr>
        <w:lastRenderedPageBreak/>
        <w:drawing>
          <wp:anchor distT="0" distB="0" distL="114300" distR="114300" simplePos="0" relativeHeight="251658752" behindDoc="1" locked="1" layoutInCell="1" allowOverlap="0" wp14:anchorId="5A780643" wp14:editId="776C7D0A">
            <wp:simplePos x="0" y="0"/>
            <wp:positionH relativeFrom="column">
              <wp:posOffset>-726440</wp:posOffset>
            </wp:positionH>
            <wp:positionV relativeFrom="page">
              <wp:posOffset>0</wp:posOffset>
            </wp:positionV>
            <wp:extent cx="7607935" cy="10680700"/>
            <wp:effectExtent l="0" t="0" r="0" b="6350"/>
            <wp:wrapNone/>
            <wp:docPr id="844699550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4699550" name="Grafik 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607935" cy="10680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5C1F2F3" w14:textId="77777777" w:rsidR="00F94D2E" w:rsidRDefault="00F94D2E">
      <w:pPr>
        <w:pStyle w:val="bertitel"/>
        <w:rPr>
          <w:lang w:val="de-CH"/>
        </w:rPr>
      </w:pPr>
    </w:p>
    <w:p w14:paraId="671DFF60" w14:textId="77777777" w:rsidR="00F94D2E" w:rsidRDefault="00F94D2E">
      <w:pPr>
        <w:pStyle w:val="bertitel"/>
        <w:rPr>
          <w:lang w:val="de-CH"/>
        </w:rPr>
      </w:pPr>
    </w:p>
    <w:p w14:paraId="5EBB0CA6" w14:textId="47EE0EB4" w:rsidR="00A57022" w:rsidRPr="00F94D2E" w:rsidRDefault="00B3324A">
      <w:pPr>
        <w:pStyle w:val="bertitel"/>
        <w:rPr>
          <w:color w:val="FFFFFF" w:themeColor="background1"/>
          <w:lang w:val="de-CH"/>
        </w:rPr>
      </w:pPr>
      <w:r w:rsidRPr="00F94D2E">
        <w:rPr>
          <w:color w:val="FFFFFF" w:themeColor="background1"/>
          <w:lang w:val="de-CH"/>
        </w:rPr>
        <w:t>Lieblingsspeisen unserer Gäste</w:t>
      </w:r>
    </w:p>
    <w:p w14:paraId="4548CCA0" w14:textId="77777777" w:rsidR="00F94D2E" w:rsidRDefault="00F94D2E">
      <w:pPr>
        <w:pStyle w:val="Speise"/>
        <w:rPr>
          <w:b/>
          <w:bCs/>
          <w:lang w:val="de-CH"/>
        </w:rPr>
      </w:pPr>
    </w:p>
    <w:p w14:paraId="48E11864" w14:textId="0F68DF3C" w:rsidR="00A57022" w:rsidRPr="00D4757F" w:rsidRDefault="00B3324A">
      <w:pPr>
        <w:pStyle w:val="Speise"/>
        <w:rPr>
          <w:lang w:val="de-CH"/>
        </w:rPr>
      </w:pPr>
      <w:r w:rsidRPr="00D4757F">
        <w:rPr>
          <w:b/>
          <w:bCs/>
          <w:lang w:val="de-CH"/>
        </w:rPr>
        <w:t>Beispielgericht 1</w:t>
      </w:r>
      <w:r w:rsidRPr="00D4757F">
        <w:rPr>
          <w:lang w:val="de-CH"/>
        </w:rPr>
        <w:tab/>
        <w:t>12.50</w:t>
      </w:r>
    </w:p>
    <w:p w14:paraId="7E71973B" w14:textId="7D3C7BCE" w:rsidR="00A57022" w:rsidRPr="00D4757F" w:rsidRDefault="00B3324A">
      <w:pPr>
        <w:pStyle w:val="Speise"/>
        <w:ind w:left="280"/>
        <w:rPr>
          <w:lang w:val="de-CH"/>
        </w:rPr>
      </w:pPr>
      <w:r w:rsidRPr="00D4757F">
        <w:rPr>
          <w:i/>
          <w:lang w:val="de-CH"/>
        </w:rPr>
        <w:t>Beschreibung des Gerichts</w:t>
      </w:r>
    </w:p>
    <w:p w14:paraId="66C3A9A4" w14:textId="355BAE04" w:rsidR="00A57022" w:rsidRPr="00D4757F" w:rsidRDefault="00B3324A">
      <w:pPr>
        <w:pStyle w:val="Speise"/>
        <w:rPr>
          <w:color w:val="262626" w:themeColor="text1" w:themeTint="D9"/>
          <w:lang w:val="de-CH"/>
        </w:rPr>
      </w:pPr>
      <w:r w:rsidRPr="00D4757F">
        <w:rPr>
          <w:b/>
          <w:bCs/>
          <w:color w:val="262626" w:themeColor="text1" w:themeTint="D9"/>
          <w:lang w:val="de-CH"/>
        </w:rPr>
        <w:t>Beispielgericht 2</w:t>
      </w:r>
      <w:r w:rsidRPr="00D4757F">
        <w:rPr>
          <w:color w:val="262626" w:themeColor="text1" w:themeTint="D9"/>
          <w:lang w:val="de-CH"/>
        </w:rPr>
        <w:tab/>
        <w:t>18.00</w:t>
      </w:r>
    </w:p>
    <w:p w14:paraId="7B4FF87A" w14:textId="561519B8" w:rsidR="00A57022" w:rsidRPr="00D4757F" w:rsidRDefault="00B3324A">
      <w:pPr>
        <w:pStyle w:val="Speise"/>
        <w:ind w:left="280"/>
        <w:rPr>
          <w:lang w:val="de-CH"/>
        </w:rPr>
      </w:pPr>
      <w:r w:rsidRPr="00D4757F">
        <w:rPr>
          <w:i/>
          <w:lang w:val="de-CH"/>
        </w:rPr>
        <w:t>Beschreibung des zweiten Gerichts</w:t>
      </w:r>
    </w:p>
    <w:p w14:paraId="45FC62D8" w14:textId="3B65BBEE" w:rsidR="00A57022" w:rsidRPr="00D4757F" w:rsidRDefault="00B3324A">
      <w:pPr>
        <w:pStyle w:val="Speise"/>
        <w:rPr>
          <w:lang w:val="de-CH"/>
        </w:rPr>
      </w:pPr>
      <w:r>
        <w:rPr>
          <w:i/>
        </w:rPr>
        <w:t>👉</w:t>
      </w:r>
      <w:r w:rsidRPr="00D4757F">
        <w:rPr>
          <w:i/>
          <w:lang w:val="de-CH"/>
        </w:rPr>
        <w:t xml:space="preserve"> </w:t>
      </w:r>
      <w:r w:rsidRPr="00D4757F">
        <w:rPr>
          <w:i/>
          <w:lang w:val="de-CH"/>
        </w:rPr>
        <w:t>Hier können Sie Ihre eigenen Gerichte eintragen.</w:t>
      </w:r>
    </w:p>
    <w:p w14:paraId="7E68E27D" w14:textId="77777777" w:rsidR="00A57022" w:rsidRPr="00D4757F" w:rsidRDefault="00B3324A">
      <w:pPr>
        <w:rPr>
          <w:lang w:val="de-CH"/>
        </w:rPr>
      </w:pPr>
      <w:r w:rsidRPr="00D4757F">
        <w:rPr>
          <w:lang w:val="de-CH"/>
        </w:rPr>
        <w:br w:type="page"/>
      </w:r>
    </w:p>
    <w:p w14:paraId="18C5D670" w14:textId="5DC08C5F" w:rsidR="00A57022" w:rsidRPr="004976A1" w:rsidRDefault="004976A1">
      <w:pPr>
        <w:pStyle w:val="bertitel"/>
        <w:rPr>
          <w:color w:val="FFFFFF" w:themeColor="background1"/>
          <w:lang w:val="de-CH"/>
        </w:rPr>
      </w:pPr>
      <w:r w:rsidRPr="004976A1">
        <w:rPr>
          <w:noProof/>
          <w:color w:val="FFFFFF" w:themeColor="background1"/>
          <w:lang w:val="de-CH"/>
        </w:rPr>
        <w:drawing>
          <wp:anchor distT="0" distB="0" distL="114300" distR="114300" simplePos="0" relativeHeight="251659776" behindDoc="1" locked="0" layoutInCell="1" allowOverlap="1" wp14:anchorId="3ED6072E" wp14:editId="103636F5">
            <wp:simplePos x="0" y="0"/>
            <wp:positionH relativeFrom="column">
              <wp:posOffset>-713605</wp:posOffset>
            </wp:positionH>
            <wp:positionV relativeFrom="paragraph">
              <wp:posOffset>-707120</wp:posOffset>
            </wp:positionV>
            <wp:extent cx="7581306" cy="10723879"/>
            <wp:effectExtent l="0" t="0" r="635" b="1905"/>
            <wp:wrapNone/>
            <wp:docPr id="2020543295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0543295" name="Grafik 3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581306" cy="107238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3324A" w:rsidRPr="004976A1">
        <w:rPr>
          <w:color w:val="FFFFFF" w:themeColor="background1"/>
          <w:lang w:val="de-CH"/>
        </w:rPr>
        <w:t>Vorspeisen &amp; Suppen</w:t>
      </w:r>
    </w:p>
    <w:p w14:paraId="58FC24B5" w14:textId="77777777" w:rsidR="007147A5" w:rsidRDefault="007147A5">
      <w:pPr>
        <w:pStyle w:val="Speise"/>
        <w:rPr>
          <w:lang w:val="de-CH"/>
        </w:rPr>
      </w:pPr>
    </w:p>
    <w:p w14:paraId="4987223E" w14:textId="77777777" w:rsidR="007147A5" w:rsidRDefault="007147A5">
      <w:pPr>
        <w:pStyle w:val="Speise"/>
        <w:rPr>
          <w:lang w:val="de-CH"/>
        </w:rPr>
      </w:pPr>
    </w:p>
    <w:p w14:paraId="3CECDD0E" w14:textId="67B2C680" w:rsidR="007147A5" w:rsidRDefault="007147A5" w:rsidP="007147A5">
      <w:pPr>
        <w:pStyle w:val="Untertitel1"/>
        <w:rPr>
          <w:lang w:val="de-CH"/>
        </w:rPr>
      </w:pPr>
      <w:r>
        <w:rPr>
          <w:lang w:val="de-CH"/>
        </w:rPr>
        <w:t>Vorspeisen</w:t>
      </w:r>
    </w:p>
    <w:p w14:paraId="6217AEC7" w14:textId="796543F4" w:rsidR="007147A5" w:rsidRPr="00D4757F" w:rsidRDefault="007147A5" w:rsidP="007147A5">
      <w:pPr>
        <w:pStyle w:val="Speise"/>
        <w:rPr>
          <w:lang w:val="de-CH"/>
        </w:rPr>
      </w:pPr>
      <w:r w:rsidRPr="00D4757F">
        <w:rPr>
          <w:b/>
          <w:bCs/>
          <w:lang w:val="de-CH"/>
        </w:rPr>
        <w:t>Beispielgericht 1</w:t>
      </w:r>
      <w:r w:rsidRPr="00D4757F">
        <w:rPr>
          <w:lang w:val="de-CH"/>
        </w:rPr>
        <w:tab/>
        <w:t>12.50</w:t>
      </w:r>
    </w:p>
    <w:p w14:paraId="4198EE92" w14:textId="77777777" w:rsidR="007147A5" w:rsidRPr="00D4757F" w:rsidRDefault="007147A5" w:rsidP="007147A5">
      <w:pPr>
        <w:pStyle w:val="Speise"/>
        <w:ind w:left="280"/>
        <w:rPr>
          <w:lang w:val="de-CH"/>
        </w:rPr>
      </w:pPr>
      <w:r w:rsidRPr="00D4757F">
        <w:rPr>
          <w:i/>
          <w:lang w:val="de-CH"/>
        </w:rPr>
        <w:t>Beschreibung des Gerichts</w:t>
      </w:r>
    </w:p>
    <w:p w14:paraId="23052E8F" w14:textId="77777777" w:rsidR="007147A5" w:rsidRPr="00D4757F" w:rsidRDefault="007147A5" w:rsidP="007147A5">
      <w:pPr>
        <w:pStyle w:val="Speise"/>
        <w:rPr>
          <w:color w:val="262626" w:themeColor="text1" w:themeTint="D9"/>
          <w:lang w:val="de-CH"/>
        </w:rPr>
      </w:pPr>
      <w:r w:rsidRPr="00D4757F">
        <w:rPr>
          <w:b/>
          <w:bCs/>
          <w:color w:val="262626" w:themeColor="text1" w:themeTint="D9"/>
          <w:lang w:val="de-CH"/>
        </w:rPr>
        <w:t>Beispielgericht 2</w:t>
      </w:r>
      <w:r w:rsidRPr="00D4757F">
        <w:rPr>
          <w:color w:val="262626" w:themeColor="text1" w:themeTint="D9"/>
          <w:lang w:val="de-CH"/>
        </w:rPr>
        <w:tab/>
        <w:t>18.00</w:t>
      </w:r>
    </w:p>
    <w:p w14:paraId="18D7DD6C" w14:textId="77777777" w:rsidR="007147A5" w:rsidRPr="00D4757F" w:rsidRDefault="007147A5" w:rsidP="007147A5">
      <w:pPr>
        <w:pStyle w:val="Speise"/>
        <w:ind w:left="280"/>
        <w:rPr>
          <w:lang w:val="de-CH"/>
        </w:rPr>
      </w:pPr>
      <w:r w:rsidRPr="00D4757F">
        <w:rPr>
          <w:i/>
          <w:lang w:val="de-CH"/>
        </w:rPr>
        <w:t>Beschreibung des zweiten Gerichts</w:t>
      </w:r>
    </w:p>
    <w:p w14:paraId="294B65D8" w14:textId="77777777" w:rsidR="00A57022" w:rsidRDefault="00B3324A">
      <w:pPr>
        <w:pStyle w:val="Speise"/>
        <w:rPr>
          <w:i/>
          <w:lang w:val="de-CH"/>
        </w:rPr>
      </w:pPr>
      <w:r>
        <w:rPr>
          <w:i/>
        </w:rPr>
        <w:t>👉</w:t>
      </w:r>
      <w:r w:rsidRPr="00D4757F">
        <w:rPr>
          <w:i/>
          <w:lang w:val="de-CH"/>
        </w:rPr>
        <w:t xml:space="preserve"> Hier können Sie Ihre eigenen Gerichte eintragen.</w:t>
      </w:r>
    </w:p>
    <w:p w14:paraId="4F8FE29A" w14:textId="77777777" w:rsidR="004976A1" w:rsidRDefault="004976A1">
      <w:pPr>
        <w:pStyle w:val="Speise"/>
        <w:rPr>
          <w:i/>
          <w:lang w:val="de-CH"/>
        </w:rPr>
      </w:pPr>
    </w:p>
    <w:p w14:paraId="1A8C2EF7" w14:textId="054BBC51" w:rsidR="004976A1" w:rsidRDefault="004976A1" w:rsidP="007147A5">
      <w:pPr>
        <w:pStyle w:val="Speise"/>
        <w:jc w:val="center"/>
        <w:rPr>
          <w:lang w:val="de-CH"/>
        </w:rPr>
      </w:pPr>
      <w:r>
        <w:rPr>
          <w:noProof/>
          <w:lang w:val="de-CH"/>
        </w:rPr>
        <w:drawing>
          <wp:inline distT="0" distB="0" distL="0" distR="0" wp14:anchorId="45842ED1" wp14:editId="11D1325B">
            <wp:extent cx="3072390" cy="640081"/>
            <wp:effectExtent l="0" t="0" r="0" b="0"/>
            <wp:docPr id="178881562" name="Grafik 2" descr="Ein Bild, das Schwarzweiß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881562" name="Grafik 2" descr="Ein Bild, das Schwarzweiß enthält.&#10;&#10;KI-generierte Inhalte können fehlerhaft sein.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72390" cy="6400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682387" w14:textId="2223B132" w:rsidR="007147A5" w:rsidRDefault="007147A5" w:rsidP="007147A5">
      <w:pPr>
        <w:pStyle w:val="Untertitel1"/>
        <w:rPr>
          <w:lang w:val="de-CH"/>
        </w:rPr>
      </w:pPr>
      <w:r>
        <w:rPr>
          <w:lang w:val="de-CH"/>
        </w:rPr>
        <w:t>Suppen</w:t>
      </w:r>
    </w:p>
    <w:p w14:paraId="130FD35F" w14:textId="1CA8B7BF" w:rsidR="007147A5" w:rsidRPr="00D4757F" w:rsidRDefault="007147A5" w:rsidP="007147A5">
      <w:pPr>
        <w:pStyle w:val="Speise"/>
        <w:rPr>
          <w:lang w:val="de-CH"/>
        </w:rPr>
      </w:pPr>
      <w:r w:rsidRPr="00D4757F">
        <w:rPr>
          <w:b/>
          <w:bCs/>
          <w:lang w:val="de-CH"/>
        </w:rPr>
        <w:t>Beispielgericht 1</w:t>
      </w:r>
      <w:r w:rsidRPr="00D4757F">
        <w:rPr>
          <w:lang w:val="de-CH"/>
        </w:rPr>
        <w:tab/>
        <w:t>12.50</w:t>
      </w:r>
    </w:p>
    <w:p w14:paraId="612C97BC" w14:textId="77777777" w:rsidR="007147A5" w:rsidRPr="00D4757F" w:rsidRDefault="007147A5" w:rsidP="007147A5">
      <w:pPr>
        <w:pStyle w:val="Speise"/>
        <w:ind w:left="280"/>
        <w:rPr>
          <w:lang w:val="de-CH"/>
        </w:rPr>
      </w:pPr>
      <w:r w:rsidRPr="00D4757F">
        <w:rPr>
          <w:i/>
          <w:lang w:val="de-CH"/>
        </w:rPr>
        <w:t>Beschreibung des Gerichts</w:t>
      </w:r>
    </w:p>
    <w:p w14:paraId="06C5F84B" w14:textId="77777777" w:rsidR="007147A5" w:rsidRPr="00D4757F" w:rsidRDefault="007147A5" w:rsidP="007147A5">
      <w:pPr>
        <w:pStyle w:val="Speise"/>
        <w:rPr>
          <w:color w:val="262626" w:themeColor="text1" w:themeTint="D9"/>
          <w:lang w:val="de-CH"/>
        </w:rPr>
      </w:pPr>
      <w:r w:rsidRPr="00D4757F">
        <w:rPr>
          <w:b/>
          <w:bCs/>
          <w:color w:val="262626" w:themeColor="text1" w:themeTint="D9"/>
          <w:lang w:val="de-CH"/>
        </w:rPr>
        <w:t>Beispielgericht 2</w:t>
      </w:r>
      <w:r w:rsidRPr="00D4757F">
        <w:rPr>
          <w:color w:val="262626" w:themeColor="text1" w:themeTint="D9"/>
          <w:lang w:val="de-CH"/>
        </w:rPr>
        <w:tab/>
        <w:t>18.00</w:t>
      </w:r>
    </w:p>
    <w:p w14:paraId="73D3056C" w14:textId="77777777" w:rsidR="007147A5" w:rsidRPr="00D4757F" w:rsidRDefault="007147A5" w:rsidP="007147A5">
      <w:pPr>
        <w:pStyle w:val="Speise"/>
        <w:ind w:left="280"/>
        <w:rPr>
          <w:lang w:val="de-CH"/>
        </w:rPr>
      </w:pPr>
      <w:r w:rsidRPr="00D4757F">
        <w:rPr>
          <w:i/>
          <w:lang w:val="de-CH"/>
        </w:rPr>
        <w:t>Beschreibung des zweiten Gerichts</w:t>
      </w:r>
    </w:p>
    <w:p w14:paraId="0183F893" w14:textId="77777777" w:rsidR="007147A5" w:rsidRDefault="007147A5" w:rsidP="007147A5">
      <w:pPr>
        <w:pStyle w:val="Speise"/>
        <w:rPr>
          <w:i/>
          <w:lang w:val="de-CH"/>
        </w:rPr>
      </w:pPr>
      <w:r>
        <w:rPr>
          <w:i/>
        </w:rPr>
        <w:t>👉</w:t>
      </w:r>
      <w:r w:rsidRPr="00D4757F">
        <w:rPr>
          <w:i/>
          <w:lang w:val="de-CH"/>
        </w:rPr>
        <w:t xml:space="preserve"> Hier können Sie Ihre eigenen Gerichte eintragen.</w:t>
      </w:r>
    </w:p>
    <w:p w14:paraId="3EE3C817" w14:textId="77777777" w:rsidR="007147A5" w:rsidRDefault="007147A5" w:rsidP="007147A5">
      <w:pPr>
        <w:pStyle w:val="Speise"/>
        <w:rPr>
          <w:i/>
          <w:lang w:val="de-CH"/>
        </w:rPr>
      </w:pPr>
    </w:p>
    <w:p w14:paraId="59685849" w14:textId="77777777" w:rsidR="007147A5" w:rsidRPr="00D4757F" w:rsidRDefault="007147A5" w:rsidP="007147A5">
      <w:pPr>
        <w:pStyle w:val="Speise"/>
        <w:jc w:val="center"/>
        <w:rPr>
          <w:lang w:val="de-CH"/>
        </w:rPr>
      </w:pPr>
    </w:p>
    <w:p w14:paraId="0F6C9DB9" w14:textId="1B260025" w:rsidR="00A57022" w:rsidRPr="00D4757F" w:rsidRDefault="00A57022" w:rsidP="00527D57">
      <w:pPr>
        <w:rPr>
          <w:lang w:val="de-CH"/>
        </w:rPr>
      </w:pPr>
    </w:p>
    <w:sectPr w:rsidR="00A57022" w:rsidRPr="00D4757F" w:rsidSect="00F94D2E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numm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numm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613944270">
    <w:abstractNumId w:val="8"/>
  </w:num>
  <w:num w:numId="2" w16cid:durableId="150759585">
    <w:abstractNumId w:val="6"/>
  </w:num>
  <w:num w:numId="3" w16cid:durableId="1379403321">
    <w:abstractNumId w:val="5"/>
  </w:num>
  <w:num w:numId="4" w16cid:durableId="653919029">
    <w:abstractNumId w:val="4"/>
  </w:num>
  <w:num w:numId="5" w16cid:durableId="1794977789">
    <w:abstractNumId w:val="7"/>
  </w:num>
  <w:num w:numId="6" w16cid:durableId="152263985">
    <w:abstractNumId w:val="3"/>
  </w:num>
  <w:num w:numId="7" w16cid:durableId="1497378785">
    <w:abstractNumId w:val="2"/>
  </w:num>
  <w:num w:numId="8" w16cid:durableId="541409564">
    <w:abstractNumId w:val="1"/>
  </w:num>
  <w:num w:numId="9" w16cid:durableId="7171679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20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29639D"/>
    <w:rsid w:val="00326F90"/>
    <w:rsid w:val="004976A1"/>
    <w:rsid w:val="00527D57"/>
    <w:rsid w:val="007147A5"/>
    <w:rsid w:val="00A57022"/>
    <w:rsid w:val="00A9358B"/>
    <w:rsid w:val="00AA1D8D"/>
    <w:rsid w:val="00B3324A"/>
    <w:rsid w:val="00B47730"/>
    <w:rsid w:val="00CB0664"/>
    <w:rsid w:val="00D34E75"/>
    <w:rsid w:val="00D4757F"/>
    <w:rsid w:val="00F94D2E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460348"/>
  <w14:defaultImageDpi w14:val="300"/>
  <w15:docId w15:val="{9DA78546-FE98-4837-9D6F-5906E47E4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FC693F"/>
  </w:style>
  <w:style w:type="paragraph" w:styleId="berschrift1">
    <w:name w:val="heading 1"/>
    <w:basedOn w:val="Standard"/>
    <w:next w:val="Standard"/>
    <w:link w:val="berschrift1Zchn"/>
    <w:uiPriority w:val="9"/>
    <w:semiHidden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E618BF"/>
  </w:style>
  <w:style w:type="paragraph" w:styleId="Fuzeile">
    <w:name w:val="footer"/>
    <w:basedOn w:val="Standard"/>
    <w:link w:val="FuzeileZchn"/>
    <w:uiPriority w:val="99"/>
    <w:semiHidden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E618BF"/>
  </w:style>
  <w:style w:type="paragraph" w:styleId="KeinLeerraum">
    <w:name w:val="No Spacing"/>
    <w:uiPriority w:val="1"/>
    <w:semiHidden/>
    <w:rsid w:val="00FC693F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semiHidden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rd"/>
    <w:next w:val="Standard"/>
    <w:link w:val="TitelZchn"/>
    <w:uiPriority w:val="10"/>
    <w:semiHidden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semiHidden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nabsatz">
    <w:name w:val="List Paragraph"/>
    <w:basedOn w:val="Standard"/>
    <w:uiPriority w:val="34"/>
    <w:semiHidden/>
    <w:rsid w:val="00FC693F"/>
    <w:pPr>
      <w:ind w:left="720"/>
      <w:contextualSpacing/>
    </w:pPr>
  </w:style>
  <w:style w:type="paragraph" w:styleId="Textkrper">
    <w:name w:val="Body Text"/>
    <w:basedOn w:val="Standard"/>
    <w:link w:val="TextkrperZchn"/>
    <w:uiPriority w:val="99"/>
    <w:semiHidden/>
    <w:rsid w:val="00AA1D8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AA1D8D"/>
  </w:style>
  <w:style w:type="paragraph" w:styleId="Textkrper2">
    <w:name w:val="Body Text 2"/>
    <w:basedOn w:val="Standard"/>
    <w:link w:val="Textkrper2Zchn"/>
    <w:uiPriority w:val="99"/>
    <w:semiHidden/>
    <w:rsid w:val="00AA1D8D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AA1D8D"/>
  </w:style>
  <w:style w:type="paragraph" w:styleId="Textkrper3">
    <w:name w:val="Body Text 3"/>
    <w:basedOn w:val="Standard"/>
    <w:link w:val="Textkrper3Zchn"/>
    <w:uiPriority w:val="99"/>
    <w:semiHidden/>
    <w:rsid w:val="00AA1D8D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rsid w:val="00AA1D8D"/>
    <w:rPr>
      <w:sz w:val="16"/>
      <w:szCs w:val="16"/>
    </w:rPr>
  </w:style>
  <w:style w:type="paragraph" w:styleId="Liste">
    <w:name w:val="List"/>
    <w:basedOn w:val="Standard"/>
    <w:uiPriority w:val="99"/>
    <w:semiHidden/>
    <w:rsid w:val="00AA1D8D"/>
    <w:pPr>
      <w:ind w:left="360" w:hanging="360"/>
      <w:contextualSpacing/>
    </w:pPr>
  </w:style>
  <w:style w:type="paragraph" w:styleId="Liste2">
    <w:name w:val="List 2"/>
    <w:basedOn w:val="Standard"/>
    <w:uiPriority w:val="99"/>
    <w:semiHidden/>
    <w:rsid w:val="00326F90"/>
    <w:pPr>
      <w:ind w:left="720" w:hanging="360"/>
      <w:contextualSpacing/>
    </w:pPr>
  </w:style>
  <w:style w:type="paragraph" w:styleId="Liste3">
    <w:name w:val="List 3"/>
    <w:basedOn w:val="Standard"/>
    <w:uiPriority w:val="99"/>
    <w:semiHidden/>
    <w:rsid w:val="00326F90"/>
    <w:pPr>
      <w:ind w:left="1080" w:hanging="360"/>
      <w:contextualSpacing/>
    </w:pPr>
  </w:style>
  <w:style w:type="paragraph" w:styleId="Aufzhlungszeichen">
    <w:name w:val="List Bullet"/>
    <w:basedOn w:val="Standard"/>
    <w:uiPriority w:val="99"/>
    <w:semiHidden/>
    <w:rsid w:val="00326F90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semiHidden/>
    <w:rsid w:val="00326F90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semiHidden/>
    <w:rsid w:val="00326F90"/>
    <w:pPr>
      <w:numPr>
        <w:numId w:val="3"/>
      </w:numPr>
      <w:contextualSpacing/>
    </w:pPr>
  </w:style>
  <w:style w:type="paragraph" w:styleId="Listennummer">
    <w:name w:val="List Number"/>
    <w:basedOn w:val="Standard"/>
    <w:uiPriority w:val="99"/>
    <w:semiHidden/>
    <w:rsid w:val="00326F90"/>
    <w:pPr>
      <w:numPr>
        <w:numId w:val="5"/>
      </w:numPr>
      <w:contextualSpacing/>
    </w:pPr>
  </w:style>
  <w:style w:type="paragraph" w:styleId="Listennummer2">
    <w:name w:val="List Number 2"/>
    <w:basedOn w:val="Standard"/>
    <w:uiPriority w:val="99"/>
    <w:semiHidden/>
    <w:rsid w:val="0029639D"/>
    <w:pPr>
      <w:numPr>
        <w:numId w:val="6"/>
      </w:numPr>
      <w:contextualSpacing/>
    </w:pPr>
  </w:style>
  <w:style w:type="paragraph" w:styleId="Listennummer3">
    <w:name w:val="List Number 3"/>
    <w:basedOn w:val="Standard"/>
    <w:uiPriority w:val="99"/>
    <w:semiHidden/>
    <w:rsid w:val="0029639D"/>
    <w:pPr>
      <w:numPr>
        <w:numId w:val="7"/>
      </w:numPr>
      <w:contextualSpacing/>
    </w:pPr>
  </w:style>
  <w:style w:type="paragraph" w:styleId="Listenfortsetzung">
    <w:name w:val="List Continue"/>
    <w:basedOn w:val="Standard"/>
    <w:uiPriority w:val="99"/>
    <w:semiHidden/>
    <w:rsid w:val="0029639D"/>
    <w:pPr>
      <w:spacing w:after="120"/>
      <w:ind w:left="360"/>
      <w:contextualSpacing/>
    </w:pPr>
  </w:style>
  <w:style w:type="paragraph" w:styleId="Listenfortsetzung2">
    <w:name w:val="List Continue 2"/>
    <w:basedOn w:val="Standard"/>
    <w:uiPriority w:val="99"/>
    <w:semiHidden/>
    <w:rsid w:val="0029639D"/>
    <w:pPr>
      <w:spacing w:after="120"/>
      <w:ind w:left="720"/>
      <w:contextualSpacing/>
    </w:pPr>
  </w:style>
  <w:style w:type="paragraph" w:styleId="Listenfortsetzung3">
    <w:name w:val="List Continue 3"/>
    <w:basedOn w:val="Standard"/>
    <w:uiPriority w:val="99"/>
    <w:semiHidden/>
    <w:rsid w:val="0029639D"/>
    <w:pPr>
      <w:spacing w:after="120"/>
      <w:ind w:left="1080"/>
      <w:contextualSpacing/>
    </w:pPr>
  </w:style>
  <w:style w:type="paragraph" w:styleId="Makrotext">
    <w:name w:val="macro"/>
    <w:link w:val="MakrotextZchn"/>
    <w:uiPriority w:val="99"/>
    <w:semiHidden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semiHidden/>
    <w:rsid w:val="0029639D"/>
    <w:rPr>
      <w:rFonts w:ascii="Courier" w:hAnsi="Courier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semiHidden/>
    <w:rsid w:val="00FC693F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FC693F"/>
    <w:rPr>
      <w:i/>
      <w:iCs/>
      <w:color w:val="000000" w:themeColor="tex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ett">
    <w:name w:val="Strong"/>
    <w:basedOn w:val="Absatz-Standardschriftart"/>
    <w:uiPriority w:val="22"/>
    <w:semiHidden/>
    <w:rsid w:val="00FC693F"/>
    <w:rPr>
      <w:b/>
      <w:bCs/>
    </w:rPr>
  </w:style>
  <w:style w:type="character" w:styleId="Hervorhebung">
    <w:name w:val="Emphasis"/>
    <w:basedOn w:val="Absatz-Standardschriftart"/>
    <w:uiPriority w:val="20"/>
    <w:semiHidden/>
    <w:rsid w:val="00FC693F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semiHidden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semiHidden/>
    <w:rsid w:val="00FC693F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semiHidden/>
    <w:rsid w:val="00FC693F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semiHidden/>
    <w:rsid w:val="00FC693F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semiHidden/>
    <w:rsid w:val="00FC693F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semiHidden/>
    <w:rsid w:val="00FC693F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semiHidden/>
    <w:rsid w:val="00FC693F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rsid w:val="00FC693F"/>
    <w:pPr>
      <w:outlineLvl w:val="9"/>
    </w:pPr>
  </w:style>
  <w:style w:type="table" w:styleId="Tabellenraster">
    <w:name w:val="Table Grid"/>
    <w:basedOn w:val="NormaleTabelle"/>
    <w:uiPriority w:val="59"/>
    <w:semiHidden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semiHidden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semiHidden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semiHidden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semiHidden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semiHidden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semiHidden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semiHidden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HelleListe">
    <w:name w:val="Light List"/>
    <w:basedOn w:val="NormaleTabelle"/>
    <w:uiPriority w:val="61"/>
    <w:semiHidden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semiHidden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Liste-Akzent2">
    <w:name w:val="Light List Accent 2"/>
    <w:basedOn w:val="NormaleTabelle"/>
    <w:uiPriority w:val="61"/>
    <w:semiHidden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HelleListe-Akzent3">
    <w:name w:val="Light List Accent 3"/>
    <w:basedOn w:val="NormaleTabelle"/>
    <w:uiPriority w:val="61"/>
    <w:semiHidden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leListe-Akzent4">
    <w:name w:val="Light List Accent 4"/>
    <w:basedOn w:val="NormaleTabelle"/>
    <w:uiPriority w:val="61"/>
    <w:semiHidden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HelleListe-Akzent5">
    <w:name w:val="Light List Accent 5"/>
    <w:basedOn w:val="NormaleTabelle"/>
    <w:uiPriority w:val="61"/>
    <w:semiHidden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leListe-Akzent6">
    <w:name w:val="Light List Accent 6"/>
    <w:basedOn w:val="NormaleTabelle"/>
    <w:uiPriority w:val="61"/>
    <w:semiHidden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HellesRaster">
    <w:name w:val="Light Grid"/>
    <w:basedOn w:val="NormaleTabelle"/>
    <w:uiPriority w:val="62"/>
    <w:semiHidden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semiHidden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lesRaster-Akzent2">
    <w:name w:val="Light Grid Accent 2"/>
    <w:basedOn w:val="NormaleTabelle"/>
    <w:uiPriority w:val="62"/>
    <w:semiHidden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HellesRaster-Akzent3">
    <w:name w:val="Light Grid Accent 3"/>
    <w:basedOn w:val="NormaleTabelle"/>
    <w:uiPriority w:val="62"/>
    <w:semiHidden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HellesRaster-Akzent4">
    <w:name w:val="Light Grid Accent 4"/>
    <w:basedOn w:val="NormaleTabelle"/>
    <w:uiPriority w:val="62"/>
    <w:semiHidden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Raster-Akzent5">
    <w:name w:val="Light Grid Accent 5"/>
    <w:basedOn w:val="NormaleTabelle"/>
    <w:uiPriority w:val="62"/>
    <w:semiHidden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HellesRaster-Akzent6">
    <w:name w:val="Light Grid Accent 6"/>
    <w:basedOn w:val="NormaleTabelle"/>
    <w:uiPriority w:val="62"/>
    <w:semiHidden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ittlereSchattierung1">
    <w:name w:val="Medium Shading 1"/>
    <w:basedOn w:val="NormaleTabelle"/>
    <w:uiPriority w:val="63"/>
    <w:semiHidden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semiHidden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semiHidden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semiHidden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semiHidden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semiHidden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semiHidden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semiHidden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semiHidden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semiHidden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semiHidden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semiHidden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semiHidden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semiHidden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Liste1">
    <w:name w:val="Medium List 1"/>
    <w:basedOn w:val="NormaleTabelle"/>
    <w:uiPriority w:val="65"/>
    <w:semiHidden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semiHidden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semiHidden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semiHidden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semiHidden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semiHidden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semiHidden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ittlereListe2">
    <w:name w:val="Medium List 2"/>
    <w:basedOn w:val="NormaleTabelle"/>
    <w:uiPriority w:val="66"/>
    <w:semiHidden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semiHidden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semiHidden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semiHidden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semiHidden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semiHidden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semiHidden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Raster1">
    <w:name w:val="Medium Grid 1"/>
    <w:basedOn w:val="NormaleTabelle"/>
    <w:uiPriority w:val="67"/>
    <w:semiHidden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semiHidden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semiHidden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semiHidden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semiHidden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semiHidden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semiHidden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ittleresRaster2">
    <w:name w:val="Medium Grid 2"/>
    <w:basedOn w:val="NormaleTabelle"/>
    <w:uiPriority w:val="68"/>
    <w:semiHidden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semiHidden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semiHidden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semiHidden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semiHidden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semiHidden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semiHidden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semiHidden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semiHidden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semiHidden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semiHidden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semiHidden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semiHidden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semiHidden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unkleListe">
    <w:name w:val="Dark List"/>
    <w:basedOn w:val="NormaleTabelle"/>
    <w:uiPriority w:val="70"/>
    <w:semiHidden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semiHidden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unkleListe-Akzent2">
    <w:name w:val="Dark List Accent 2"/>
    <w:basedOn w:val="NormaleTabelle"/>
    <w:uiPriority w:val="70"/>
    <w:semiHidden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unkleListe-Akzent3">
    <w:name w:val="Dark List Accent 3"/>
    <w:basedOn w:val="NormaleTabelle"/>
    <w:uiPriority w:val="70"/>
    <w:semiHidden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unkleListe-Akzent4">
    <w:name w:val="Dark List Accent 4"/>
    <w:basedOn w:val="NormaleTabelle"/>
    <w:uiPriority w:val="70"/>
    <w:semiHidden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unkleListe-Akzent5">
    <w:name w:val="Dark List Accent 5"/>
    <w:basedOn w:val="NormaleTabelle"/>
    <w:uiPriority w:val="70"/>
    <w:semiHidden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unkleListe-Akzent6">
    <w:name w:val="Dark List Accent 6"/>
    <w:basedOn w:val="NormaleTabelle"/>
    <w:uiPriority w:val="70"/>
    <w:semiHidden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FarbigeSchattierung">
    <w:name w:val="Colorful Shading"/>
    <w:basedOn w:val="NormaleTabelle"/>
    <w:uiPriority w:val="71"/>
    <w:semiHidden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semiHidden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semiHidden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semiHidden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semiHidden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semiHidden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semiHidden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Liste">
    <w:name w:val="Colorful List"/>
    <w:basedOn w:val="NormaleTabelle"/>
    <w:uiPriority w:val="72"/>
    <w:semiHidden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semiHidden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bigeListe-Akzent2">
    <w:name w:val="Colorful List Accent 2"/>
    <w:basedOn w:val="NormaleTabelle"/>
    <w:uiPriority w:val="72"/>
    <w:semiHidden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bigeListe-Akzent3">
    <w:name w:val="Colorful List Accent 3"/>
    <w:basedOn w:val="NormaleTabelle"/>
    <w:uiPriority w:val="72"/>
    <w:semiHidden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bigeListe-Akzent4">
    <w:name w:val="Colorful List Accent 4"/>
    <w:basedOn w:val="NormaleTabelle"/>
    <w:uiPriority w:val="72"/>
    <w:semiHidden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bigeListe-Akzent5">
    <w:name w:val="Colorful List Accent 5"/>
    <w:basedOn w:val="NormaleTabelle"/>
    <w:uiPriority w:val="72"/>
    <w:semiHidden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bigeListe-Akzent6">
    <w:name w:val="Colorful List Accent 6"/>
    <w:basedOn w:val="NormaleTabelle"/>
    <w:uiPriority w:val="72"/>
    <w:semiHidden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bigesRaster">
    <w:name w:val="Colorful Grid"/>
    <w:basedOn w:val="NormaleTabelle"/>
    <w:uiPriority w:val="73"/>
    <w:semiHidden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semiHidden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semiHidden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semiHidden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semiHidden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semiHidden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semiHidden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bertitel">
    <w:name w:val="Übertitel"/>
    <w:unhideWhenUsed/>
    <w:qFormat/>
    <w:pPr>
      <w:jc w:val="center"/>
    </w:pPr>
    <w:rPr>
      <w:rFonts w:ascii="High Tower Text" w:hAnsi="High Tower Text"/>
      <w:b/>
      <w:sz w:val="70"/>
    </w:rPr>
  </w:style>
  <w:style w:type="paragraph" w:customStyle="1" w:styleId="Untertitel1">
    <w:name w:val="Untertitel1"/>
    <w:unhideWhenUsed/>
    <w:qFormat/>
    <w:pPr>
      <w:jc w:val="center"/>
    </w:pPr>
    <w:rPr>
      <w:rFonts w:ascii="High Tower Text" w:hAnsi="High Tower Text"/>
      <w:b/>
      <w:sz w:val="36"/>
    </w:rPr>
  </w:style>
  <w:style w:type="paragraph" w:customStyle="1" w:styleId="Speise">
    <w:name w:val="Speise"/>
    <w:unhideWhenUsed/>
    <w:qFormat/>
    <w:pPr>
      <w:tabs>
        <w:tab w:val="right" w:pos="9638"/>
      </w:tabs>
      <w:spacing w:after="60"/>
    </w:pPr>
    <w:rPr>
      <w:rFonts w:ascii="Source Sans Pro" w:hAnsi="Source Sans Pro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styles" Target="styles.xml"/><Relationship Id="rId7" Type="http://schemas.openxmlformats.org/officeDocument/2006/relationships/image" Target="media/image2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</Words>
  <Characters>587</Characters>
  <Application>Microsoft Office Word</Application>
  <DocSecurity>4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679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Nadja Peloso</cp:lastModifiedBy>
  <cp:revision>2</cp:revision>
  <dcterms:created xsi:type="dcterms:W3CDTF">2025-08-27T06:22:00Z</dcterms:created>
  <dcterms:modified xsi:type="dcterms:W3CDTF">2025-08-27T06:22:00Z</dcterms:modified>
  <cp:category/>
</cp:coreProperties>
</file>